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4B8786AA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B055C2">
        <w:rPr>
          <w:rFonts w:asciiTheme="minorHAnsi" w:hAnsiTheme="minorHAnsi" w:cstheme="minorHAnsi"/>
          <w:bCs/>
          <w:sz w:val="22"/>
          <w:szCs w:val="22"/>
        </w:rPr>
        <w:t>6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</w:t>
      </w:r>
      <w:r w:rsidR="00B055C2">
        <w:rPr>
          <w:rFonts w:asciiTheme="minorHAnsi" w:hAnsiTheme="minorHAnsi" w:cstheme="minorHAnsi"/>
          <w:bCs/>
          <w:sz w:val="22"/>
          <w:szCs w:val="22"/>
        </w:rPr>
        <w:t>trybie podstawowym bez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B055C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boiska przy ul. Spacerowej w Szczekocinach</w:t>
      </w:r>
      <w:bookmarkStart w:id="1" w:name="_GoBack"/>
      <w:bookmarkEnd w:id="1"/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lastRenderedPageBreak/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9"/>
      <w:headerReference w:type="default" r:id="rId10"/>
      <w:footerReference w:type="default" r:id="rId11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6317F" w14:textId="77777777" w:rsidR="00A1020E" w:rsidRDefault="00A1020E" w:rsidP="00AC3E6B">
      <w:r>
        <w:separator/>
      </w:r>
    </w:p>
  </w:endnote>
  <w:endnote w:type="continuationSeparator" w:id="0">
    <w:p w14:paraId="48C7F3A1" w14:textId="77777777" w:rsidR="00A1020E" w:rsidRDefault="00A1020E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B055C2">
              <w:rPr>
                <w:rFonts w:asciiTheme="minorHAnsi" w:hAnsiTheme="minorHAnsi" w:cstheme="minorHAnsi"/>
                <w:noProof/>
              </w:rPr>
              <w:t>1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B055C2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40C8B" w14:textId="77777777" w:rsidR="00A1020E" w:rsidRDefault="00A1020E" w:rsidP="00AC3E6B">
      <w:r>
        <w:separator/>
      </w:r>
    </w:p>
  </w:footnote>
  <w:footnote w:type="continuationSeparator" w:id="0">
    <w:p w14:paraId="618CE713" w14:textId="77777777" w:rsidR="00A1020E" w:rsidRDefault="00A1020E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65A63EB6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B055C2">
      <w:rPr>
        <w:rFonts w:asciiTheme="minorHAnsi" w:hAnsiTheme="minorHAnsi" w:cstheme="minorHAnsi"/>
        <w:b/>
        <w:sz w:val="22"/>
      </w:rPr>
      <w:t>6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020E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55C2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2B822-E12C-4B00-8724-E9B3B581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625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80</cp:revision>
  <cp:lastPrinted>2024-02-28T10:26:00Z</cp:lastPrinted>
  <dcterms:created xsi:type="dcterms:W3CDTF">2014-10-09T16:51:00Z</dcterms:created>
  <dcterms:modified xsi:type="dcterms:W3CDTF">2024-06-10T10:08:00Z</dcterms:modified>
</cp:coreProperties>
</file>